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0D4A4D"/>
          <w:sz w:val="56"/>
        </w:rPr>
        <w:t>HerNest</w:t>
      </w:r>
    </w:p>
    <w:p>
      <w:pPr>
        <w:jc w:val="center"/>
      </w:pPr>
      <w:r>
        <w:rPr>
          <w:i/>
          <w:color w:val="D06E6B"/>
          <w:sz w:val="22"/>
        </w:rPr>
        <w:t>Human Centered Data Ecosystem</w:t>
      </w:r>
    </w:p>
    <w:p/>
    <w:p>
      <w:pPr>
        <w:jc w:val="center"/>
      </w:pPr>
      <w:r>
        <w:rPr>
          <w:b/>
          <w:color w:val="0D4A4D"/>
          <w:sz w:val="40"/>
        </w:rPr>
        <w:t>Pre Partnership Hiring Templates</w:t>
      </w:r>
    </w:p>
    <w:p>
      <w:r>
        <w:t>________________________________________________________________________________</w:t>
      </w:r>
    </w:p>
    <w:p/>
    <w:p>
      <w:r>
        <w:rPr>
          <w:b/>
          <w:color w:val="0D4A4D"/>
          <w:sz w:val="32"/>
        </w:rPr>
        <w:t>📖 HOW TO USE THIS TEMPLATE</w:t>
      </w:r>
    </w:p>
    <w:p/>
    <w:p>
      <w:r>
        <w:rPr>
          <w:b/>
          <w:color w:val="D06E6B"/>
          <w:sz w:val="26"/>
        </w:rPr>
        <w:t>What This Is</w:t>
      </w:r>
    </w:p>
    <w:p>
      <w:r>
        <w:rPr>
          <w:sz w:val="22"/>
        </w:rPr>
        <w:t>Hiring and recruitment templates.</w:t>
      </w:r>
    </w:p>
    <w:p>
      <w:r>
        <w:rPr>
          <w:b/>
          <w:color w:val="D06E6B"/>
          <w:sz w:val="26"/>
        </w:rPr>
        <w:t>How to Use</w:t>
      </w:r>
    </w:p>
    <w:p>
      <w:pPr>
        <w:pStyle w:val="ListBullet"/>
      </w:pPr>
      <w:r>
        <w:rPr>
          <w:sz w:val="22"/>
        </w:rPr>
        <w:t>Choose right template</w:t>
      </w:r>
    </w:p>
    <w:p>
      <w:pPr>
        <w:pStyle w:val="ListBullet"/>
      </w:pPr>
      <w:r>
        <w:rPr>
          <w:sz w:val="22"/>
        </w:rPr>
        <w:t>Customize job descriptions</w:t>
      </w:r>
    </w:p>
    <w:p>
      <w:pPr>
        <w:pStyle w:val="ListBullet"/>
      </w:pPr>
      <w:r>
        <w:rPr>
          <w:sz w:val="22"/>
        </w:rPr>
        <w:t>Replace placeholders</w:t>
      </w:r>
    </w:p>
    <w:p>
      <w:pPr>
        <w:pStyle w:val="ListBullet"/>
      </w:pPr>
      <w:r>
        <w:rPr>
          <w:sz w:val="22"/>
        </w:rPr>
        <w:t>Review with HR</w:t>
      </w:r>
    </w:p>
    <w:p>
      <w:r>
        <w:rPr>
          <w:b/>
          <w:color w:val="D06E6B"/>
          <w:sz w:val="26"/>
        </w:rPr>
        <w:t>Tips</w:t>
      </w:r>
    </w:p>
    <w:p>
      <w:pPr>
        <w:pStyle w:val="ListBullet"/>
      </w:pPr>
      <w:r>
        <w:rPr>
          <w:sz w:val="22"/>
        </w:rPr>
        <w:t>Be clear about requirements</w:t>
      </w:r>
    </w:p>
    <w:p>
      <w:pPr>
        <w:pStyle w:val="ListBullet"/>
      </w:pPr>
      <w:r>
        <w:rPr>
          <w:sz w:val="22"/>
        </w:rPr>
        <w:t>Use inclusive language</w:t>
      </w:r>
    </w:p>
    <w:p/>
    <w:p>
      <w:r>
        <w:rPr>
          <w:b/>
          <w:color w:val="D06E6B"/>
          <w:sz w:val="28"/>
        </w:rPr>
        <w:t>📝 ABOUT PLACEHOLDERS</w:t>
      </w:r>
    </w:p>
    <w:p>
      <w:pPr>
        <w:pStyle w:val="ListBullet"/>
      </w:pPr>
      <w:r>
        <w:rPr>
          <w:sz w:val="20"/>
        </w:rPr>
        <w:t>[Organization Name] → Your organization name</w:t>
      </w:r>
    </w:p>
    <w:p>
      <w:pPr>
        <w:pStyle w:val="ListBullet"/>
      </w:pPr>
      <w:r>
        <w:rPr>
          <w:sz w:val="20"/>
        </w:rPr>
        <w:t>[Your Name] → Your actual name</w:t>
      </w:r>
    </w:p>
    <w:p>
      <w:pPr>
        <w:pStyle w:val="ListBullet"/>
      </w:pPr>
      <w:r>
        <w:rPr>
          <w:sz w:val="20"/>
        </w:rPr>
        <w:t>[Date] → Actual date</w:t>
      </w:r>
    </w:p>
    <w:p>
      <w:pPr>
        <w:pStyle w:val="ListBullet"/>
      </w:pPr>
      <w:r>
        <w:rPr>
          <w:sz w:val="20"/>
        </w:rPr>
        <w:t>HerNest or [HerNest] → Keep as is (ecosystem name)</w:t>
      </w:r>
    </w:p>
    <w:p>
      <w:pPr>
        <w:pStyle w:val="ListBullet"/>
      </w:pPr>
      <w:r>
        <w:rPr>
          <w:sz w:val="20"/>
        </w:rPr>
        <w:t>Any [BRACKETED TEXT] → Your information</w:t>
      </w:r>
    </w:p>
    <w:p>
      <w:r>
        <w:br w:type="page"/>
      </w:r>
    </w:p>
    <w:p>
      <w:r>
        <w:rPr>
          <w:b/>
          <w:color w:val="0D4A4D"/>
          <w:sz w:val="36"/>
        </w:rPr>
        <w:t>📄 TEMPLATE CONTENT</w:t>
      </w:r>
    </w:p>
    <w:p/>
    <w:p>
      <w:r>
        <w:t>================================================================================</w:t>
      </w:r>
    </w:p>
    <w:p/>
    <w:p>
      <w:pPr>
        <w:pStyle w:val="Heading1"/>
      </w:pPr>
      <w:r>
        <w:rPr>
          <w:b/>
          <w:sz w:val="46"/>
        </w:rPr>
        <w:t>COLLABORATION DOCUMENT TEMPLATE</w:t>
      </w:r>
    </w:p>
    <w:p>
      <w:pPr>
        <w:pStyle w:val="Heading2"/>
      </w:pPr>
      <w:r>
        <w:rPr>
          <w:b/>
          <w:sz w:val="34"/>
        </w:rPr>
        <w:t>Pre-MOU Stage Agreement</w:t>
      </w:r>
    </w:p>
    <w:p>
      <w:pPr>
        <w:pStyle w:val="Normal"/>
      </w:pPr>
      <w:r>
        <w:rPr>
          <w:i/>
        </w:rPr>
        <w:t>This document serves as a preliminary agreement before formal MOU execution</w:t>
      </w:r>
    </w:p>
    <w:p>
      <w:pPr>
        <w:pStyle w:val="Normal"/>
      </w:pPr>
      <w:r>
        <w:rPr/>
      </w:r>
      <w:r>
        <w:rPr/>
      </w:r>
    </w:p>
    <w:p>
      <w:pPr>
        <w:pStyle w:val="Heading2"/>
      </w:pPr>
      <w:r>
        <w:rPr>
          <w:b/>
          <w:sz w:val="34"/>
        </w:rPr>
        <w:t>DOCUMENT TYPE SELECTION</w:t>
      </w:r>
    </w:p>
    <w:p>
      <w:pPr>
        <w:pStyle w:val="Normal"/>
      </w:pPr>
      <w:r>
        <w:rPr>
          <w:b/>
        </w:rPr>
        <w:t>Choose One:</w:t>
      </w:r>
    </w:p>
    <w:p>
      <w:pPr>
        <w:pStyle w:val="Normal"/>
      </w:pPr>
      <w:r>
        <w:rPr/>
        <w:t xml:space="preserve">[ ] </w:t>
      </w:r>
      <w:r>
        <w:rPr>
          <w:b/>
        </w:rPr>
        <w:t>Partnership/Business Collaboration</w:t>
      </w:r>
      <w:r>
        <w:rPr/>
      </w:r>
    </w:p>
    <w:p>
      <w:pPr>
        <w:pStyle w:val="Normal"/>
      </w:pPr>
      <w:r>
        <w:rPr/>
        <w:t xml:space="preserve">[ ] </w:t>
      </w:r>
      <w:r>
        <w:rPr>
          <w:b/>
        </w:rPr>
        <w:t>Talent Hiring Agreement</w:t>
      </w:r>
      <w:r>
        <w:rPr/>
      </w:r>
    </w:p>
    <w:p>
      <w:pPr>
        <w:pStyle w:val="Normal"/>
      </w:pPr>
      <w:r>
        <w:rPr/>
      </w:r>
      <w:r>
        <w:rPr/>
      </w:r>
    </w:p>
    <w:p>
      <w:pPr>
        <w:pStyle w:val="Heading1"/>
      </w:pPr>
      <w:r>
        <w:rPr>
          <w:b/>
          <w:sz w:val="46"/>
        </w:rPr>
        <w:t>SECTION A: PARTNERSHIP/BUSINESS COLLABORATION</w:t>
      </w:r>
    </w:p>
    <w:p>
      <w:pPr>
        <w:pStyle w:val="Normal"/>
      </w:pPr>
      <w:r>
        <w:rPr>
          <w:i/>
        </w:rPr>
        <w:t>(Use this section for organizational partnerships and business collaborations)</w:t>
      </w:r>
    </w:p>
    <w:p>
      <w:pPr>
        <w:pStyle w:val="Heading3"/>
      </w:pPr>
      <w:r>
        <w:rPr>
          <w:b/>
          <w:sz w:val="26"/>
        </w:rPr>
        <w:t>1. PARTIES INVOLVED</w:t>
      </w:r>
    </w:p>
    <w:p>
      <w:pPr>
        <w:pStyle w:val="Normal"/>
      </w:pPr>
      <w:r>
        <w:rPr>
          <w:b/>
        </w:rPr>
        <w:t>Primary Organization:</w:t>
      </w:r>
      <w:r>
        <w:rPr/>
        <w:t xml:space="preserve"> [Subscriber Organization Name]</w:t>
      </w:r>
    </w:p>
    <w:p>
      <w:pPr>
        <w:pStyle w:val="Normal"/>
      </w:pPr>
      <w:r>
        <w:rPr>
          <w:b/>
        </w:rPr>
        <w:t>Contact Person:</w:t>
      </w:r>
      <w:r>
        <w:rPr/>
        <w:t xml:space="preserve"> [Name and Title]</w:t>
      </w:r>
    </w:p>
    <w:p>
      <w:pPr>
        <w:pStyle w:val="Normal"/>
      </w:pPr>
      <w:r>
        <w:rPr>
          <w:b/>
        </w:rPr>
        <w:t>Email:</w:t>
      </w:r>
      <w:r>
        <w:rPr/>
        <w:t xml:space="preserve"> [Email Address]</w:t>
      </w:r>
    </w:p>
    <w:p>
      <w:pPr>
        <w:pStyle w:val="Normal"/>
      </w:pPr>
      <w:r>
        <w:rPr>
          <w:b/>
        </w:rPr>
        <w:t>Phone:</w:t>
      </w:r>
      <w:r>
        <w:rPr/>
        <w:t xml:space="preserve"> [Phone Number]</w:t>
      </w:r>
    </w:p>
    <w:p>
      <w:pPr>
        <w:pStyle w:val="Normal"/>
      </w:pPr>
      <w:r>
        <w:rPr>
          <w:b/>
        </w:rPr>
        <w:t>Collaboration Partner:</w:t>
      </w:r>
      <w:r>
        <w:rPr/>
        <w:t xml:space="preserve"> [Partner Organization Name]</w:t>
      </w:r>
    </w:p>
    <w:p>
      <w:pPr>
        <w:pStyle w:val="Normal"/>
      </w:pPr>
      <w:r>
        <w:rPr>
          <w:b/>
        </w:rPr>
        <w:t>Contact Person:</w:t>
      </w:r>
      <w:r>
        <w:rPr/>
        <w:t xml:space="preserve"> [Name and Title]</w:t>
      </w:r>
    </w:p>
    <w:p>
      <w:pPr>
        <w:pStyle w:val="Normal"/>
      </w:pPr>
      <w:r>
        <w:rPr>
          <w:b/>
        </w:rPr>
        <w:t>Email:</w:t>
      </w:r>
      <w:r>
        <w:rPr/>
        <w:t xml:space="preserve"> [Email Address]</w:t>
      </w:r>
    </w:p>
    <w:p>
      <w:pPr>
        <w:pStyle w:val="Normal"/>
      </w:pPr>
      <w:r>
        <w:rPr>
          <w:b/>
        </w:rPr>
        <w:t>Phone:</w:t>
      </w:r>
      <w:r>
        <w:rPr/>
        <w:t xml:space="preserve"> [Phone Number]</w:t>
      </w:r>
    </w:p>
    <w:p>
      <w:pPr>
        <w:pStyle w:val="Normal"/>
      </w:pPr>
      <w:r>
        <w:rPr>
          <w:b/>
        </w:rPr>
        <w:t>Organization Type:</w:t>
      </w:r>
      <w:r>
        <w:rPr/>
        <w:t xml:space="preserve"> [NGO/Business/Government/Academic Institution/Other]</w:t>
      </w:r>
    </w:p>
    <w:p>
      <w:pPr>
        <w:pStyle w:val="Normal"/>
      </w:pPr>
      <w:r>
        <w:rPr>
          <w:b/>
        </w:rPr>
        <w:t>Date of Initial Agreement:</w:t>
      </w:r>
      <w:r>
        <w:rPr/>
        <w:t xml:space="preserve"> [DD/MM/YYYY]</w:t>
      </w:r>
    </w:p>
    <w:p>
      <w:pPr>
        <w:pStyle w:val="Normal"/>
      </w:pPr>
      <w:r>
        <w:rPr/>
      </w:r>
      <w:r>
        <w:rPr/>
      </w:r>
    </w:p>
    <w:p>
      <w:pPr>
        <w:pStyle w:val="Heading3"/>
      </w:pPr>
      <w:r>
        <w:rPr>
          <w:b/>
          <w:sz w:val="26"/>
        </w:rPr>
        <w:t>2. BRIEF PURPOSE OF COLLABORATION</w:t>
      </w:r>
    </w:p>
    <w:p>
      <w:pPr>
        <w:pStyle w:val="Normal"/>
      </w:pPr>
      <w:r>
        <w:rPr>
          <w:b/>
        </w:rPr>
        <w:t>Primary Objective:</w:t>
      </w:r>
      <w:r>
        <w:rPr/>
        <w:t xml:space="preserve"> [State the main goal in 1-2 sentences, e.g., "To jointly deliver entrepreneurship training programs for women-led businesses in [specific location/sector]"]</w:t>
      </w:r>
    </w:p>
    <w:p>
      <w:pPr>
        <w:pStyle w:val="Normal"/>
      </w:pPr>
      <w:r>
        <w:rPr>
          <w:b/>
        </w:rPr>
        <w:t>Collaboration Type:</w:t>
      </w:r>
    </w:p>
    <w:p>
      <w:pPr>
        <w:pStyle w:val="Normal"/>
      </w:pPr>
      <w:r>
        <w:rPr/>
        <w:t>[ ] Joint Program Delivery</w:t>
      </w:r>
    </w:p>
    <w:p>
      <w:pPr>
        <w:pStyle w:val="Normal"/>
      </w:pPr>
      <w:r>
        <w:rPr/>
        <w:t>[ ] Resource Sharing</w:t>
      </w:r>
    </w:p>
    <w:p>
      <w:pPr>
        <w:pStyle w:val="Normal"/>
      </w:pPr>
      <w:r>
        <w:rPr/>
        <w:t>[ ] Knowledge Exchange</w:t>
      </w:r>
    </w:p>
    <w:p>
      <w:pPr>
        <w:pStyle w:val="Normal"/>
      </w:pPr>
      <w:r>
        <w:rPr/>
        <w:t>[ ] Market Expansion</w:t>
      </w:r>
    </w:p>
    <w:p>
      <w:pPr>
        <w:pStyle w:val="Normal"/>
      </w:pPr>
      <w:r>
        <w:rPr/>
        <w:t>[ ] Capacity Building</w:t>
      </w:r>
    </w:p>
    <w:p>
      <w:pPr>
        <w:pStyle w:val="Normal"/>
      </w:pPr>
      <w:r>
        <w:rPr/>
        <w:t>[ ] Other: [Specify]</w:t>
      </w:r>
    </w:p>
    <w:p>
      <w:pPr>
        <w:pStyle w:val="Normal"/>
      </w:pPr>
      <w:r>
        <w:rPr>
          <w:b/>
        </w:rPr>
        <w:t>Duration Estimate:</w:t>
      </w:r>
      <w:r>
        <w:rPr/>
        <w:t xml:space="preserve"> [e.g., "6-month pilot program" or "12-month strategic partnership"]</w:t>
      </w:r>
    </w:p>
    <w:p>
      <w:pPr>
        <w:pStyle w:val="Normal"/>
      </w:pPr>
      <w:r>
        <w:rPr/>
      </w:r>
      <w:r>
        <w:rPr/>
      </w:r>
    </w:p>
    <w:p>
      <w:pPr>
        <w:pStyle w:val="Heading3"/>
      </w:pPr>
      <w:r>
        <w:rPr>
          <w:b/>
          <w:sz w:val="26"/>
        </w:rPr>
        <w:t>3. INTENDED OUTCOMES</w:t>
      </w:r>
    </w:p>
    <w:p>
      <w:pPr>
        <w:pStyle w:val="Normal"/>
      </w:pPr>
      <w:r>
        <w:rPr>
          <w:b/>
        </w:rPr>
        <w:t>Quantifiable Goals:</w:t>
      </w:r>
    </w:p>
    <w:p>
      <w:pPr>
        <w:pStyle w:val="Normal"/>
      </w:pPr>
      <w:r>
        <w:rPr/>
        <w:t>[Outcome 1, e.g., "Train 100 entrepreneurs"]</w:t>
      </w:r>
    </w:p>
    <w:p>
      <w:pPr>
        <w:pStyle w:val="Normal"/>
      </w:pPr>
      <w:r>
        <w:rPr/>
        <w:t>[Outcome 2, e.g., "Launch 20 new businesses"]</w:t>
      </w:r>
    </w:p>
    <w:p>
      <w:pPr>
        <w:pStyle w:val="Normal"/>
      </w:pPr>
      <w:r>
        <w:rPr/>
        <w:t>[Outcome 3, e.g., "Generate $50,000 in participant revenue"]</w:t>
      </w:r>
    </w:p>
    <w:p>
      <w:pPr>
        <w:pStyle w:val="Normal"/>
      </w:pPr>
      <w:r>
        <w:rPr>
          <w:b/>
        </w:rPr>
        <w:t>Strategic Benefits:</w:t>
      </w:r>
    </w:p>
    <w:p>
      <w:pPr>
        <w:pStyle w:val="Normal"/>
      </w:pPr>
      <w:r>
        <w:rPr>
          <w:b/>
        </w:rPr>
        <w:t>For [Subscriber Organization]:</w:t>
      </w:r>
      <w:r>
        <w:rPr/>
        <w:t xml:space="preserve"> [e.g., "Expand reach to new geographic area"]</w:t>
      </w:r>
    </w:p>
    <w:p>
      <w:pPr>
        <w:pStyle w:val="Normal"/>
      </w:pPr>
      <w:r>
        <w:rPr>
          <w:b/>
        </w:rPr>
        <w:t>For [Partner Organization]:</w:t>
      </w:r>
      <w:r>
        <w:rPr/>
        <w:t xml:space="preserve"> [e.g., "Access proven training curriculum"]</w:t>
      </w:r>
    </w:p>
    <w:p>
      <w:pPr>
        <w:pStyle w:val="Normal"/>
      </w:pPr>
      <w:r>
        <w:rPr>
          <w:b/>
        </w:rPr>
        <w:t>Mutual Benefits:</w:t>
      </w:r>
      <w:r>
        <w:rPr/>
        <w:t xml:space="preserve"> [e.g., "Strengthen local entrepreneurship ecosystem"]</w:t>
      </w:r>
    </w:p>
    <w:p>
      <w:pPr>
        <w:pStyle w:val="Normal"/>
      </w:pPr>
      <w:r>
        <w:rPr>
          <w:b/>
        </w:rPr>
        <w:t>Success Indicators:</w:t>
      </w:r>
    </w:p>
    <w:p>
      <w:pPr>
        <w:pStyle w:val="Normal"/>
      </w:pPr>
      <w:r>
        <w:rPr/>
        <w:t>[Metric 1, e.g., "80% participant completion rate"]</w:t>
      </w:r>
    </w:p>
    <w:p>
      <w:pPr>
        <w:pStyle w:val="Normal"/>
      </w:pPr>
      <w:r>
        <w:rPr/>
        <w:t>[Metric 2, e.g., "90% participant satisfaction score"]</w:t>
      </w:r>
    </w:p>
    <w:p>
      <w:pPr>
        <w:pStyle w:val="Normal"/>
      </w:pPr>
      <w:r>
        <w:rPr/>
        <w:t>[Metric 3, e.g., "50% of participants launch businesses within 6 months"]</w:t>
      </w:r>
    </w:p>
    <w:p>
      <w:pPr>
        <w:pStyle w:val="Normal"/>
      </w:pPr>
      <w:r>
        <w:rPr/>
      </w:r>
      <w:r>
        <w:rPr/>
      </w:r>
    </w:p>
    <w:p>
      <w:pPr>
        <w:pStyle w:val="Heading3"/>
      </w:pPr>
      <w:r>
        <w:rPr>
          <w:b/>
          <w:sz w:val="26"/>
        </w:rPr>
        <w:t>4. KEY NEXT STEPS AND DECISION TIMELINE</w:t>
      </w:r>
    </w:p>
    <w:p>
      <w:pPr>
        <w:pStyle w:val="Normal"/>
      </w:pPr>
      <w:r>
        <w:rPr>
          <w:b/>
        </w:rPr>
        <w:t>Immediate Actions (Next 2 Weeks):</w:t>
      </w:r>
    </w:p>
    <w:p>
      <w:pPr>
        <w:pStyle w:val="Normal"/>
      </w:pPr>
      <w:r>
        <w:rPr/>
        <w:t>[ ] [Action 1, e.g., "Conduct detailed needs assessment"]</w:t>
      </w:r>
    </w:p>
    <w:p>
      <w:pPr>
        <w:pStyle w:val="Normal"/>
      </w:pPr>
      <w:r>
        <w:rPr/>
        <w:t>[ ] [Action 2, e.g., "Define resource requirements"]</w:t>
      </w:r>
    </w:p>
    <w:p>
      <w:pPr>
        <w:pStyle w:val="Normal"/>
      </w:pPr>
      <w:r>
        <w:rPr/>
        <w:t>[ ] [Action 3, e.g., "Identify key stakeholders"]</w:t>
      </w:r>
    </w:p>
    <w:p>
      <w:pPr>
        <w:pStyle w:val="Normal"/>
      </w:pPr>
      <w:r>
        <w:rPr>
          <w:b/>
        </w:rPr>
        <w:t>Short-term Milestones (Next 30 Days):</w:t>
      </w:r>
    </w:p>
    <w:p>
      <w:pPr>
        <w:pStyle w:val="Normal"/>
      </w:pPr>
      <w:r>
        <w:rPr/>
        <w:t>[ ] [Milestone 1, e.g., "Complete feasibility study"]</w:t>
      </w:r>
    </w:p>
    <w:p>
      <w:pPr>
        <w:pStyle w:val="Normal"/>
      </w:pPr>
      <w:r>
        <w:rPr/>
        <w:t>[ ] [Milestone 2, e.g., "Secure preliminary budget approval"]</w:t>
      </w:r>
    </w:p>
    <w:p>
      <w:pPr>
        <w:pStyle w:val="Normal"/>
      </w:pPr>
      <w:r>
        <w:rPr/>
        <w:t>[ ] [Milestone 3, e.g., "Draft formal MOU"]</w:t>
      </w:r>
    </w:p>
    <w:p>
      <w:pPr>
        <w:pStyle w:val="Normal"/>
      </w:pPr>
      <w:r>
        <w:rPr>
          <w:b/>
        </w:rPr>
        <w:t>Decision Points:</w:t>
      </w:r>
    </w:p>
    <w:p>
      <w:pPr>
        <w:pStyle w:val="Normal"/>
      </w:pPr>
      <w:r>
        <w:rPr>
          <w:b/>
        </w:rPr>
        <w:t>Final Partnership Decision:</w:t>
      </w:r>
      <w:r>
        <w:rPr/>
        <w:t xml:space="preserve"> [Date, e.g., "By [DD/MM/YYYY]"]</w:t>
      </w:r>
    </w:p>
    <w:p>
      <w:pPr>
        <w:pStyle w:val="Normal"/>
      </w:pPr>
      <w:r>
        <w:rPr>
          <w:b/>
        </w:rPr>
        <w:t>MOU Signing Target:</w:t>
      </w:r>
      <w:r>
        <w:rPr/>
        <w:t xml:space="preserve"> [Date, e.g., "By [DD/MM/YYYY]"]</w:t>
      </w:r>
    </w:p>
    <w:p>
      <w:pPr>
        <w:pStyle w:val="Normal"/>
      </w:pPr>
      <w:r>
        <w:rPr>
          <w:b/>
        </w:rPr>
        <w:t>Program Launch Date:</w:t>
      </w:r>
      <w:r>
        <w:rPr/>
        <w:t xml:space="preserve"> [Date, e.g., "By [DD/MM/YYYY]"]</w:t>
      </w:r>
    </w:p>
    <w:p>
      <w:pPr>
        <w:pStyle w:val="Normal"/>
      </w:pPr>
      <w:r>
        <w:rPr>
          <w:b/>
        </w:rPr>
        <w:t>Key Dependencies:</w:t>
      </w:r>
    </w:p>
    <w:p>
      <w:pPr>
        <w:pStyle w:val="Normal"/>
      </w:pPr>
      <w:r>
        <w:rPr/>
        <w:t>[Dependency 1, e.g., "Partner board approval"]</w:t>
      </w:r>
    </w:p>
    <w:p>
      <w:pPr>
        <w:pStyle w:val="Normal"/>
      </w:pPr>
      <w:r>
        <w:rPr/>
        <w:t>[Dependency 2, e.g., "Funding confirmation"]</w:t>
      </w:r>
    </w:p>
    <w:p>
      <w:pPr>
        <w:pStyle w:val="Normal"/>
      </w:pPr>
      <w:r>
        <w:rPr/>
        <w:t>[Dependency 3, e.g., "Regulatory clearances"]</w:t>
      </w:r>
    </w:p>
    <w:p>
      <w:pPr>
        <w:pStyle w:val="Normal"/>
      </w:pPr>
      <w:r>
        <w:rPr/>
      </w:r>
      <w:r>
        <w:rPr/>
      </w:r>
    </w:p>
    <w:p>
      <w:pPr>
        <w:pStyle w:val="Heading1"/>
      </w:pPr>
      <w:r>
        <w:rPr>
          <w:b/>
          <w:sz w:val="46"/>
        </w:rPr>
        <w:t>SECTION B: TALENT HIRING AGREEMENT</w:t>
      </w:r>
    </w:p>
    <w:p>
      <w:pPr>
        <w:pStyle w:val="Normal"/>
      </w:pPr>
      <w:r>
        <w:rPr>
          <w:i/>
        </w:rPr>
        <w:t>(Use this section for hiring candidates)</w:t>
      </w:r>
    </w:p>
    <w:p>
      <w:pPr>
        <w:pStyle w:val="Heading3"/>
      </w:pPr>
      <w:r>
        <w:rPr>
          <w:b/>
          <w:sz w:val="26"/>
        </w:rPr>
        <w:t>1. PARTIES INVOLVED</w:t>
      </w:r>
    </w:p>
    <w:p>
      <w:pPr>
        <w:pStyle w:val="Normal"/>
      </w:pPr>
      <w:r>
        <w:rPr>
          <w:b/>
        </w:rPr>
        <w:t>Hiring Organization:</w:t>
      </w:r>
      <w:r>
        <w:rPr/>
        <w:t xml:space="preserve"> [Subscriber Organization Name]</w:t>
      </w:r>
    </w:p>
    <w:p>
      <w:pPr>
        <w:pStyle w:val="Normal"/>
      </w:pPr>
      <w:r>
        <w:rPr>
          <w:b/>
        </w:rPr>
        <w:t>Hiring Manager:</w:t>
      </w:r>
      <w:r>
        <w:rPr/>
        <w:t xml:space="preserve"> [Name and Title]</w:t>
      </w:r>
    </w:p>
    <w:p>
      <w:pPr>
        <w:pStyle w:val="Normal"/>
      </w:pPr>
      <w:r>
        <w:rPr>
          <w:b/>
        </w:rPr>
        <w:t>HR Contact:</w:t>
      </w:r>
      <w:r>
        <w:rPr/>
        <w:t xml:space="preserve"> [Name and Title]</w:t>
      </w:r>
    </w:p>
    <w:p>
      <w:pPr>
        <w:pStyle w:val="Normal"/>
      </w:pPr>
      <w:r>
        <w:rPr>
          <w:b/>
        </w:rPr>
        <w:t>Email:</w:t>
      </w:r>
      <w:r>
        <w:rPr/>
        <w:t xml:space="preserve"> [Email Address]</w:t>
      </w:r>
    </w:p>
    <w:p>
      <w:pPr>
        <w:pStyle w:val="Normal"/>
      </w:pPr>
      <w:r>
        <w:rPr>
          <w:b/>
        </w:rPr>
        <w:t>Phone:</w:t>
      </w:r>
      <w:r>
        <w:rPr/>
        <w:t xml:space="preserve"> [Phone Number]</w:t>
      </w:r>
    </w:p>
    <w:p>
      <w:pPr>
        <w:pStyle w:val="Normal"/>
      </w:pPr>
      <w:r>
        <w:rPr>
          <w:b/>
        </w:rPr>
        <w:t>Candidate:</w:t>
      </w:r>
      <w:r>
        <w:rPr/>
        <w:t xml:space="preserve"> [Candidate Full Name]</w:t>
      </w:r>
    </w:p>
    <w:p>
      <w:pPr>
        <w:pStyle w:val="Normal"/>
      </w:pPr>
      <w:r>
        <w:rPr>
          <w:b/>
        </w:rPr>
        <w:t>Email:</w:t>
      </w:r>
      <w:r>
        <w:rPr/>
        <w:t xml:space="preserve"> [Email Address]</w:t>
      </w:r>
    </w:p>
    <w:p>
      <w:pPr>
        <w:pStyle w:val="Normal"/>
      </w:pPr>
      <w:r>
        <w:rPr>
          <w:b/>
        </w:rPr>
        <w:t>Phone:</w:t>
      </w:r>
      <w:r>
        <w:rPr/>
        <w:t xml:space="preserve"> [Phone Number]</w:t>
      </w:r>
    </w:p>
    <w:p>
      <w:pPr>
        <w:pStyle w:val="Normal"/>
      </w:pPr>
      <w:r>
        <w:rPr>
          <w:b/>
        </w:rPr>
        <w:t>Current Location:</w:t>
      </w:r>
      <w:r>
        <w:rPr/>
        <w:t xml:space="preserve"> [City, Country]</w:t>
      </w:r>
    </w:p>
    <w:p>
      <w:pPr>
        <w:pStyle w:val="Normal"/>
      </w:pPr>
      <w:r>
        <w:rPr>
          <w:b/>
        </w:rPr>
        <w:t>Availability:</w:t>
      </w:r>
      <w:r>
        <w:rPr/>
        <w:t xml:space="preserve"> [Start Date Preference]</w:t>
      </w:r>
    </w:p>
    <w:p>
      <w:pPr>
        <w:pStyle w:val="Normal"/>
      </w:pPr>
      <w:r>
        <w:rPr>
          <w:b/>
        </w:rPr>
        <w:t>Date of Initial Agreement:</w:t>
      </w:r>
      <w:r>
        <w:rPr/>
        <w:t xml:space="preserve"> [DD/MM/YYYY]</w:t>
      </w:r>
    </w:p>
    <w:p>
      <w:pPr>
        <w:pStyle w:val="Normal"/>
      </w:pPr>
      <w:r>
        <w:rPr/>
      </w:r>
      <w:r>
        <w:rPr/>
      </w:r>
    </w:p>
    <w:p>
      <w:pPr>
        <w:pStyle w:val="Heading3"/>
      </w:pPr>
      <w:r>
        <w:rPr>
          <w:b/>
          <w:sz w:val="26"/>
        </w:rPr>
        <w:t>2. POSITION DETAILS</w:t>
      </w:r>
    </w:p>
    <w:p>
      <w:pPr>
        <w:pStyle w:val="Normal"/>
      </w:pPr>
      <w:r>
        <w:rPr>
          <w:b/>
        </w:rPr>
        <w:t>Job Title:</w:t>
      </w:r>
      <w:r>
        <w:rPr/>
        <w:t xml:space="preserve"> [Specific Position Title] </w:t>
      </w:r>
      <w:r>
        <w:rPr>
          <w:b/>
        </w:rPr>
        <w:t>Department:</w:t>
      </w:r>
      <w:r>
        <w:rPr/>
        <w:t xml:space="preserve"> [Department/Team Name] </w:t>
      </w:r>
      <w:r>
        <w:rPr>
          <w:b/>
        </w:rPr>
        <w:t>Reporting Line:</w:t>
      </w:r>
      <w:r>
        <w:rPr/>
        <w:t xml:space="preserve"> [Direct Supervisor Title] </w:t>
      </w:r>
      <w:r>
        <w:rPr>
          <w:b/>
        </w:rPr>
        <w:t>Employment Type:</w:t>
      </w:r>
    </w:p>
    <w:p>
      <w:pPr>
        <w:pStyle w:val="Normal"/>
      </w:pPr>
      <w:r>
        <w:rPr/>
        <w:t>[ ] Full-time</w:t>
      </w:r>
    </w:p>
    <w:p>
      <w:pPr>
        <w:pStyle w:val="Normal"/>
      </w:pPr>
      <w:r>
        <w:rPr/>
        <w:t>[ ] Part-time ([X] hours per week)</w:t>
      </w:r>
    </w:p>
    <w:p>
      <w:pPr>
        <w:pStyle w:val="Normal"/>
      </w:pPr>
      <w:r>
        <w:rPr/>
        <w:t>[ ] Contract ([Duration])</w:t>
      </w:r>
    </w:p>
    <w:p>
      <w:pPr>
        <w:pStyle w:val="Normal"/>
      </w:pPr>
      <w:r>
        <w:rPr/>
        <w:t>[ ] Consultant</w:t>
      </w:r>
    </w:p>
    <w:p>
      <w:pPr>
        <w:pStyle w:val="Normal"/>
      </w:pPr>
      <w:r>
        <w:rPr>
          <w:b/>
        </w:rPr>
        <w:t>Work Arrangement:</w:t>
      </w:r>
    </w:p>
    <w:p>
      <w:pPr>
        <w:pStyle w:val="Normal"/>
      </w:pPr>
      <w:r>
        <w:rPr/>
        <w:t>[ ] On-site</w:t>
      </w:r>
    </w:p>
    <w:p>
      <w:pPr>
        <w:pStyle w:val="Normal"/>
      </w:pPr>
      <w:r>
        <w:rPr/>
        <w:t>[ ] Remote</w:t>
      </w:r>
    </w:p>
    <w:p>
      <w:pPr>
        <w:pStyle w:val="Normal"/>
      </w:pPr>
      <w:r>
        <w:rPr/>
        <w:t>[ ] Hybrid ([X] days in office)</w:t>
      </w:r>
    </w:p>
    <w:p>
      <w:pPr>
        <w:pStyle w:val="Normal"/>
      </w:pPr>
      <w:r>
        <w:rPr>
          <w:b/>
        </w:rPr>
        <w:t>Proposed Start Date:</w:t>
      </w:r>
      <w:r>
        <w:rPr/>
        <w:t xml:space="preserve"> [DD/MM/YYYY]</w:t>
      </w:r>
    </w:p>
    <w:p>
      <w:pPr>
        <w:pStyle w:val="Normal"/>
      </w:pPr>
      <w:r>
        <w:rPr/>
      </w:r>
      <w:r>
        <w:rPr/>
      </w:r>
    </w:p>
    <w:p>
      <w:pPr>
        <w:pStyle w:val="Heading3"/>
      </w:pPr>
      <w:r>
        <w:rPr>
          <w:b/>
          <w:sz w:val="26"/>
        </w:rPr>
        <w:t>3. KEY PERFORMANCE INDICATORS (KPIs) &amp; TERMS</w:t>
      </w:r>
    </w:p>
    <w:p>
      <w:pPr>
        <w:pStyle w:val="Normal"/>
      </w:pPr>
      <w:r>
        <w:rPr>
          <w:b/>
        </w:rPr>
        <w:t>Primary Responsibilities:</w:t>
      </w:r>
    </w:p>
    <w:p>
      <w:pPr>
        <w:pStyle w:val="Normal"/>
      </w:pPr>
      <w:r>
        <w:rPr/>
        <w:t>[Core responsibility 1]</w:t>
      </w:r>
    </w:p>
    <w:p>
      <w:pPr>
        <w:pStyle w:val="Normal"/>
      </w:pPr>
      <w:r>
        <w:rPr/>
        <w:t>[Core responsibility 2]</w:t>
      </w:r>
    </w:p>
    <w:p>
      <w:pPr>
        <w:pStyle w:val="Normal"/>
      </w:pPr>
      <w:r>
        <w:rPr/>
        <w:t>[Core responsibility 3]</w:t>
      </w:r>
    </w:p>
    <w:p>
      <w:pPr>
        <w:pStyle w:val="Normal"/>
      </w:pPr>
      <w:r>
        <w:rPr/>
        <w:t>[Core responsibility 4]</w:t>
      </w:r>
    </w:p>
    <w:p>
      <w:pPr>
        <w:pStyle w:val="Normal"/>
      </w:pPr>
      <w:r>
        <w:rPr>
          <w:b/>
        </w:rPr>
        <w:t>Performance Expectations (First 90 Days):</w:t>
      </w:r>
    </w:p>
    <w:p>
      <w:pPr>
        <w:pStyle w:val="Normal"/>
      </w:pPr>
      <w:r>
        <w:rPr>
          <w:b/>
        </w:rPr>
        <w:t>30 Days:</w:t>
      </w:r>
      <w:r>
        <w:rPr/>
        <w:t xml:space="preserve"> [e.g., "Complete onboarding and system training"]</w:t>
      </w:r>
    </w:p>
    <w:p>
      <w:pPr>
        <w:pStyle w:val="Normal"/>
      </w:pPr>
      <w:r>
        <w:rPr>
          <w:b/>
        </w:rPr>
        <w:t>60 Days:</w:t>
      </w:r>
      <w:r>
        <w:rPr/>
        <w:t xml:space="preserve"> [e.g., "Lead first project deliverable"]</w:t>
      </w:r>
    </w:p>
    <w:p>
      <w:pPr>
        <w:pStyle w:val="Normal"/>
      </w:pPr>
      <w:r>
        <w:rPr>
          <w:b/>
        </w:rPr>
        <w:t>90 Days:</w:t>
      </w:r>
      <w:r>
        <w:rPr/>
        <w:t xml:space="preserve"> [e.g., "Achieve [specific metric/outcome]"]</w:t>
      </w:r>
    </w:p>
    <w:p>
      <w:pPr>
        <w:pStyle w:val="Normal"/>
      </w:pPr>
      <w:r>
        <w:rPr>
          <w:b/>
        </w:rPr>
        <w:t>Key Performance Indicators:</w:t>
      </w:r>
    </w:p>
    <w:p>
      <w:pPr>
        <w:pStyle w:val="Normal"/>
      </w:pPr>
      <w:r>
        <w:rPr>
          <w:b/>
        </w:rPr>
        <w:t>Quantitative KPIs:</w:t>
        <w:br/>
      </w:r>
      <w:r>
        <w:rPr/>
      </w:r>
    </w:p>
    <w:p>
      <w:pPr>
        <w:pStyle w:val="Normal"/>
      </w:pPr>
      <w:r>
        <w:rPr/>
        <w:t>[KPI 1, e.g., "Complete 5 client projects per month"]</w:t>
      </w:r>
    </w:p>
    <w:p>
      <w:pPr>
        <w:pStyle w:val="Normal"/>
      </w:pPr>
      <w:r>
        <w:rPr/>
        <w:t>[KPI 2, e.g., "Achieve 95% quality score"]</w:t>
      </w:r>
    </w:p>
    <w:p>
      <w:pPr>
        <w:pStyle w:val="Normal"/>
      </w:pPr>
      <w:r>
        <w:rPr/>
        <w:t>[KPI 3, e.g., "Maintain client satisfaction above 4.5/5"]</w:t>
      </w:r>
    </w:p>
    <w:p>
      <w:pPr>
        <w:pStyle w:val="Normal"/>
      </w:pPr>
      <w:r>
        <w:rPr>
          <w:b/>
        </w:rPr>
        <w:t>Qualitative KPIs:</w:t>
        <w:br/>
      </w:r>
      <w:r>
        <w:rPr/>
      </w:r>
    </w:p>
    <w:p>
      <w:pPr>
        <w:pStyle w:val="Normal"/>
      </w:pPr>
      <w:r>
        <w:rPr/>
        <w:t>[KPI 1, e.g., "Demonstrate strong team collaboration"]</w:t>
      </w:r>
    </w:p>
    <w:p>
      <w:pPr>
        <w:pStyle w:val="Normal"/>
      </w:pPr>
      <w:r>
        <w:rPr/>
        <w:t>[KPI 2, e.g., "Show initiative in problem-solving"]</w:t>
      </w:r>
    </w:p>
    <w:p>
      <w:pPr>
        <w:pStyle w:val="Normal"/>
      </w:pPr>
      <w:r>
        <w:rPr/>
        <w:t>[KPI 3, e.g., "Maintain professional communication standards"]</w:t>
      </w:r>
    </w:p>
    <w:p>
      <w:pPr>
        <w:pStyle w:val="Normal"/>
      </w:pPr>
      <w:r>
        <w:rPr>
          <w:b/>
        </w:rPr>
        <w:t>Performance Review Schedule:</w:t>
      </w:r>
    </w:p>
    <w:p>
      <w:pPr>
        <w:pStyle w:val="Normal"/>
      </w:pPr>
      <w:r>
        <w:rPr>
          <w:b/>
        </w:rPr>
        <w:t>Probation Reviews:</w:t>
      </w:r>
      <w:r>
        <w:rPr/>
        <w:t xml:space="preserve"> [e.g., "30, 60, and 90 days"]</w:t>
      </w:r>
    </w:p>
    <w:p>
      <w:pPr>
        <w:pStyle w:val="Normal"/>
      </w:pPr>
      <w:r>
        <w:rPr>
          <w:b/>
        </w:rPr>
        <w:t>Annual Reviews:</w:t>
      </w:r>
      <w:r>
        <w:rPr/>
        <w:t xml:space="preserve"> [e.g., "Every 12 months"]</w:t>
      </w:r>
    </w:p>
    <w:p>
      <w:pPr>
        <w:pStyle w:val="Normal"/>
      </w:pPr>
      <w:r>
        <w:rPr>
          <w:b/>
        </w:rPr>
        <w:t>Career Development Discussions:</w:t>
      </w:r>
      <w:r>
        <w:rPr/>
        <w:t xml:space="preserve"> [e.g., "Quarterly"]</w:t>
      </w:r>
    </w:p>
    <w:p>
      <w:pPr>
        <w:pStyle w:val="Normal"/>
      </w:pPr>
      <w:r>
        <w:rPr/>
      </w:r>
      <w:r>
        <w:rPr/>
      </w:r>
    </w:p>
    <w:p>
      <w:pPr>
        <w:pStyle w:val="Heading3"/>
      </w:pPr>
      <w:r>
        <w:rPr>
          <w:b/>
          <w:sz w:val="26"/>
        </w:rPr>
        <w:t>4. COMPENSATION &amp; BENEFITS OFFER</w:t>
      </w:r>
    </w:p>
    <w:p>
      <w:pPr>
        <w:pStyle w:val="Normal"/>
      </w:pPr>
      <w:r>
        <w:rPr>
          <w:b/>
        </w:rPr>
        <w:t>Salary/Compensation:</w:t>
      </w:r>
    </w:p>
    <w:p>
      <w:pPr>
        <w:pStyle w:val="Normal"/>
      </w:pPr>
      <w:r>
        <w:rPr>
          <w:b/>
        </w:rPr>
        <w:t>Base Salary:</w:t>
      </w:r>
      <w:r>
        <w:rPr/>
        <w:t xml:space="preserve"> [Amount] per [month/year]</w:t>
      </w:r>
    </w:p>
    <w:p>
      <w:pPr>
        <w:pStyle w:val="Normal"/>
      </w:pPr>
      <w:r>
        <w:rPr>
          <w:b/>
        </w:rPr>
        <w:t>Performance Bonus:</w:t>
      </w:r>
      <w:r>
        <w:rPr/>
        <w:t xml:space="preserve"> [Details if applicable]</w:t>
      </w:r>
    </w:p>
    <w:p>
      <w:pPr>
        <w:pStyle w:val="Normal"/>
      </w:pPr>
      <w:r>
        <w:rPr>
          <w:b/>
        </w:rPr>
        <w:t>Equity/Profit Sharing:</w:t>
      </w:r>
      <w:r>
        <w:rPr/>
        <w:t xml:space="preserve"> [Details if applicable]</w:t>
      </w:r>
    </w:p>
    <w:p>
      <w:pPr>
        <w:pStyle w:val="Normal"/>
      </w:pPr>
      <w:r>
        <w:rPr>
          <w:b/>
        </w:rPr>
        <w:t>Benefits Package:</w:t>
      </w:r>
    </w:p>
    <w:p>
      <w:pPr>
        <w:pStyle w:val="Normal"/>
      </w:pPr>
      <w:r>
        <w:rPr/>
        <w:t>[ ] Health Insurance ([Coverage details])</w:t>
      </w:r>
    </w:p>
    <w:p>
      <w:pPr>
        <w:pStyle w:val="Normal"/>
      </w:pPr>
      <w:r>
        <w:rPr/>
        <w:t>[ ] Professional Development Budget ([Amount annually])</w:t>
      </w:r>
    </w:p>
    <w:p>
      <w:pPr>
        <w:pStyle w:val="Normal"/>
      </w:pPr>
      <w:r>
        <w:rPr/>
        <w:t>[ ] Flexible Working Hours</w:t>
      </w:r>
    </w:p>
    <w:p>
      <w:pPr>
        <w:pStyle w:val="Normal"/>
      </w:pPr>
      <w:r>
        <w:rPr/>
        <w:t>[ ] Paid Time Off ([X] days annually)</w:t>
      </w:r>
    </w:p>
    <w:p>
      <w:pPr>
        <w:pStyle w:val="Normal"/>
      </w:pPr>
      <w:r>
        <w:rPr/>
        <w:t>[ ] Remote Work Equipment Allowance</w:t>
      </w:r>
    </w:p>
    <w:p>
      <w:pPr>
        <w:pStyle w:val="Normal"/>
      </w:pPr>
      <w:r>
        <w:rPr/>
        <w:t>[ ] Transportation Allowance</w:t>
      </w:r>
    </w:p>
    <w:p>
      <w:pPr>
        <w:pStyle w:val="Normal"/>
      </w:pPr>
      <w:r>
        <w:rPr/>
        <w:t>[ ] Other: [Specify]</w:t>
      </w:r>
    </w:p>
    <w:p>
      <w:pPr>
        <w:pStyle w:val="Normal"/>
      </w:pPr>
      <w:r>
        <w:rPr>
          <w:b/>
        </w:rPr>
        <w:t>Professional Development:</w:t>
      </w:r>
    </w:p>
    <w:p>
      <w:pPr>
        <w:pStyle w:val="Normal"/>
      </w:pPr>
      <w:r>
        <w:rPr>
          <w:b/>
        </w:rPr>
        <w:t>Training Opportunities:</w:t>
      </w:r>
      <w:r>
        <w:rPr/>
        <w:t xml:space="preserve"> [e.g., "Access to online courses, conference attendance"]</w:t>
      </w:r>
    </w:p>
    <w:p>
      <w:pPr>
        <w:pStyle w:val="Normal"/>
      </w:pPr>
      <w:r>
        <w:rPr>
          <w:b/>
        </w:rPr>
        <w:t>Mentorship Program:</w:t>
      </w:r>
      <w:r>
        <w:rPr/>
        <w:t xml:space="preserve"> [Details if available]</w:t>
      </w:r>
    </w:p>
    <w:p>
      <w:pPr>
        <w:pStyle w:val="Normal"/>
      </w:pPr>
      <w:r>
        <w:rPr>
          <w:b/>
        </w:rPr>
        <w:t>Career Growth Path:</w:t>
      </w:r>
      <w:r>
        <w:rPr/>
        <w:t xml:space="preserve"> [e.g., "Promotion to Senior role within 18-24 months"]</w:t>
      </w:r>
    </w:p>
    <w:p>
      <w:pPr>
        <w:pStyle w:val="Normal"/>
      </w:pPr>
      <w:r>
        <w:rPr>
          <w:b/>
        </w:rPr>
        <w:t>Probation Period:</w:t>
      </w:r>
      <w:r>
        <w:rPr/>
        <w:t xml:space="preserve"> [Duration, typically 3-6 months] </w:t>
      </w:r>
      <w:r>
        <w:rPr>
          <w:b/>
        </w:rPr>
        <w:t>Notice Period:</w:t>
      </w:r>
      <w:r>
        <w:rPr/>
        <w:t xml:space="preserve"> [e.g., "30 days after probation completion"]</w:t>
      </w:r>
    </w:p>
    <w:p>
      <w:pPr>
        <w:pStyle w:val="Normal"/>
      </w:pPr>
      <w:r>
        <w:rPr/>
      </w:r>
      <w:r>
        <w:rPr/>
      </w:r>
    </w:p>
    <w:p>
      <w:pPr>
        <w:pStyle w:val="Heading3"/>
      </w:pPr>
      <w:r>
        <w:rPr>
          <w:b/>
          <w:sz w:val="26"/>
        </w:rPr>
        <w:t>5. KEY NEXT STEPS AND DECISION TIMELINE</w:t>
      </w:r>
    </w:p>
    <w:p>
      <w:pPr>
        <w:pStyle w:val="Normal"/>
      </w:pPr>
      <w:r>
        <w:rPr>
          <w:b/>
        </w:rPr>
        <w:t>Immediate Actions (Next 1 Week):</w:t>
      </w:r>
    </w:p>
    <w:p>
      <w:pPr>
        <w:pStyle w:val="Normal"/>
      </w:pPr>
      <w:r>
        <w:rPr/>
        <w:t>[ ] [Action 1, e.g., "Candidate to review detailed job description"]</w:t>
      </w:r>
    </w:p>
    <w:p>
      <w:pPr>
        <w:pStyle w:val="Normal"/>
      </w:pPr>
      <w:r>
        <w:rPr/>
        <w:t>[ ] [Action 2, e.g., "Complete reference checks"]</w:t>
      </w:r>
    </w:p>
    <w:p>
      <w:pPr>
        <w:pStyle w:val="Normal"/>
      </w:pPr>
      <w:r>
        <w:rPr/>
        <w:t>[ ] [Action 3, e.g., "Conduct final interview with team"]</w:t>
      </w:r>
    </w:p>
    <w:p>
      <w:pPr>
        <w:pStyle w:val="Normal"/>
      </w:pPr>
      <w:r>
        <w:rPr>
          <w:b/>
        </w:rPr>
        <w:t>Short-term Milestones (Next 2-3 Weeks):</w:t>
      </w:r>
    </w:p>
    <w:p>
      <w:pPr>
        <w:pStyle w:val="Normal"/>
      </w:pPr>
      <w:r>
        <w:rPr/>
        <w:t>[ ] [Milestone 1, e.g., "Finalize compensation negotiations"]</w:t>
      </w:r>
    </w:p>
    <w:p>
      <w:pPr>
        <w:pStyle w:val="Normal"/>
      </w:pPr>
      <w:r>
        <w:rPr/>
        <w:t>[ ] [Milestone 2, e.g., "Complete background verification"]</w:t>
      </w:r>
    </w:p>
    <w:p>
      <w:pPr>
        <w:pStyle w:val="Normal"/>
      </w:pPr>
      <w:r>
        <w:rPr/>
        <w:t>[ ] [Milestone 3, e.g., "Prepare formal offer letter"]</w:t>
      </w:r>
    </w:p>
    <w:p>
      <w:pPr>
        <w:pStyle w:val="Normal"/>
      </w:pPr>
      <w:r>
        <w:rPr>
          <w:b/>
        </w:rPr>
        <w:t>Decision Points:</w:t>
      </w:r>
    </w:p>
    <w:p>
      <w:pPr>
        <w:pStyle w:val="Normal"/>
      </w:pPr>
      <w:r>
        <w:rPr>
          <w:b/>
        </w:rPr>
        <w:t>Final Hiring Decision:</w:t>
      </w:r>
      <w:r>
        <w:rPr/>
        <w:t xml:space="preserve"> [Date, e.g., "By [DD/MM/YYYY]"]</w:t>
      </w:r>
    </w:p>
    <w:p>
      <w:pPr>
        <w:pStyle w:val="Normal"/>
      </w:pPr>
      <w:r>
        <w:rPr>
          <w:b/>
        </w:rPr>
        <w:t>Offer Letter Issued:</w:t>
      </w:r>
      <w:r>
        <w:rPr/>
        <w:t xml:space="preserve"> [Date, e.g., "By [DD/MM/YYYY]"]</w:t>
      </w:r>
    </w:p>
    <w:p>
      <w:pPr>
        <w:pStyle w:val="Normal"/>
      </w:pPr>
      <w:r>
        <w:rPr>
          <w:b/>
        </w:rPr>
        <w:t>Response Deadline:</w:t>
      </w:r>
      <w:r>
        <w:rPr/>
        <w:t xml:space="preserve"> [Date, e.g., "By [DD/MM/YYYY]"]</w:t>
      </w:r>
    </w:p>
    <w:p>
      <w:pPr>
        <w:pStyle w:val="Normal"/>
      </w:pPr>
      <w:r>
        <w:rPr>
          <w:b/>
        </w:rPr>
        <w:t>Expected Start Date:</w:t>
      </w:r>
      <w:r>
        <w:rPr/>
        <w:t xml:space="preserve"> [Date, e.g., "[DD/MM/YYYY]"]</w:t>
      </w:r>
    </w:p>
    <w:p>
      <w:pPr>
        <w:pStyle w:val="Normal"/>
      </w:pPr>
      <w:r>
        <w:rPr>
          <w:b/>
        </w:rPr>
        <w:t>Key Dependencies:</w:t>
      </w:r>
    </w:p>
    <w:p>
      <w:pPr>
        <w:pStyle w:val="Normal"/>
      </w:pPr>
      <w:r>
        <w:rPr/>
        <w:t>[Dependency 1, e.g., "Budget approval from finance team"]</w:t>
      </w:r>
    </w:p>
    <w:p>
      <w:pPr>
        <w:pStyle w:val="Normal"/>
      </w:pPr>
      <w:r>
        <w:rPr/>
        <w:t>[Dependency 2, e.g., "Positive reference checks"]</w:t>
      </w:r>
    </w:p>
    <w:p>
      <w:pPr>
        <w:pStyle w:val="Normal"/>
      </w:pPr>
      <w:r>
        <w:rPr/>
        <w:t>[Dependency 3, e.g., "Candidate acceptance of terms"]</w:t>
      </w:r>
    </w:p>
    <w:p>
      <w:pPr>
        <w:pStyle w:val="Normal"/>
      </w:pPr>
      <w:r>
        <w:rPr/>
      </w:r>
      <w:r>
        <w:rPr/>
      </w:r>
    </w:p>
    <w:p>
      <w:pPr>
        <w:pStyle w:val="Heading2"/>
      </w:pPr>
      <w:r>
        <w:rPr>
          <w:b/>
          <w:sz w:val="34"/>
        </w:rPr>
        <w:t>MUTUAL UNDERSTANDING &amp; AGREEMENT</w:t>
      </w:r>
    </w:p>
    <w:p>
      <w:pPr>
        <w:pStyle w:val="Normal"/>
      </w:pPr>
      <w:r>
        <w:rPr>
          <w:b/>
        </w:rPr>
        <w:t>Both parties acknowledge:</w:t>
      </w:r>
    </w:p>
    <w:p>
      <w:pPr>
        <w:pStyle w:val="Normal"/>
      </w:pPr>
      <w:r>
        <w:rPr/>
        <w:t>[ ] This document represents preliminary understanding only</w:t>
      </w:r>
    </w:p>
    <w:p>
      <w:pPr>
        <w:pStyle w:val="Normal"/>
      </w:pPr>
      <w:r>
        <w:rPr/>
        <w:t>[ ] All terms are subject to change during formal MOU/contract negotiations</w:t>
      </w:r>
    </w:p>
    <w:p>
      <w:pPr>
        <w:pStyle w:val="Normal"/>
      </w:pPr>
      <w:r>
        <w:rPr/>
        <w:t>[ ] No binding legal obligations are created by this document</w:t>
      </w:r>
    </w:p>
    <w:p>
      <w:pPr>
        <w:pStyle w:val="Normal"/>
      </w:pPr>
      <w:r>
        <w:rPr/>
        <w:t>[ ] Either party may withdraw from discussions with 48-hour notice</w:t>
      </w:r>
    </w:p>
    <w:p>
      <w:pPr>
        <w:pStyle w:val="Normal"/>
      </w:pPr>
      <w:r>
        <w:rPr/>
        <w:t>[ ] Confidentiality will be maintained regarding all shared information</w:t>
      </w:r>
    </w:p>
    <w:p>
      <w:pPr>
        <w:pStyle w:val="Normal"/>
      </w:pPr>
      <w:r>
        <w:rPr>
          <w:b/>
        </w:rPr>
        <w:t>Special Conditions or Notes:</w:t>
      </w:r>
      <w:r>
        <w:rPr/>
        <w:t xml:space="preserve"> [Add any specific conditions, concerns, or additional notes]</w:t>
      </w:r>
    </w:p>
    <w:p>
      <w:pPr>
        <w:pStyle w:val="Normal"/>
      </w:pPr>
      <w:r>
        <w:rPr/>
      </w:r>
      <w:r>
        <w:rPr/>
      </w:r>
    </w:p>
    <w:p>
      <w:pPr>
        <w:pStyle w:val="Heading2"/>
      </w:pPr>
      <w:r>
        <w:rPr>
          <w:b/>
          <w:sz w:val="34"/>
        </w:rPr>
        <w:t>SIGNATURES</w:t>
      </w:r>
    </w:p>
    <w:p>
      <w:pPr>
        <w:pStyle w:val="Normal"/>
      </w:pPr>
      <w:r>
        <w:rPr>
          <w:i/>
        </w:rPr>
        <w:t>This collaboration document represents mutual interest and preliminary agreement. It is non-binding and serves as a foundation for formal agreement development.</w:t>
      </w:r>
    </w:p>
    <w:p>
      <w:pPr>
        <w:pStyle w:val="Normal"/>
      </w:pPr>
      <w:r>
        <w:rPr>
          <w:b/>
        </w:rPr>
        <w:t>FOR [SUBSCRIBER ORGANIZATION]:</w:t>
      </w:r>
    </w:p>
    <w:p>
      <w:pPr>
        <w:pStyle w:val="Normal"/>
      </w:pPr>
      <w:r>
        <w:rPr/>
        <w:t>Signature: _______________________ Name: [Print Name] Title: [Job Title] Date: [DD/MM/YYYY]</w:t>
      </w:r>
    </w:p>
    <w:p>
      <w:pPr>
        <w:pStyle w:val="Normal"/>
      </w:pPr>
      <w:r>
        <w:rPr>
          <w:b/>
        </w:rPr>
        <w:t>FOR [PARTNER ORGANIZATION/CANDIDATE]:</w:t>
      </w:r>
    </w:p>
    <w:p>
      <w:pPr>
        <w:pStyle w:val="Normal"/>
      </w:pPr>
      <w:r>
        <w:rPr/>
        <w:t>Signature: _______________________ Name: [Print Name] Title: [Job Title/Position if applicable] Date: [DD/MM/YYYY]</w:t>
      </w:r>
    </w:p>
    <w:p>
      <w:pPr>
        <w:pStyle w:val="Normal"/>
      </w:pPr>
      <w:r>
        <w:rPr/>
      </w:r>
      <w:r>
        <w:rPr/>
      </w:r>
    </w:p>
    <w:p>
      <w:pPr>
        <w:pStyle w:val="Heading2"/>
      </w:pPr>
      <w:r>
        <w:rPr>
          <w:b/>
          <w:sz w:val="34"/>
        </w:rPr>
        <w:t>NEXT STEPS SUMMARY</w:t>
      </w:r>
    </w:p>
    <w:p>
      <w:pPr>
        <w:pStyle w:val="Normal"/>
      </w:pPr>
      <w:r>
        <w:rPr>
          <w:b/>
        </w:rPr>
        <w:t>Follow-up Meeting Scheduled:</w:t>
      </w:r>
      <w:r>
        <w:rPr/>
        <w:t xml:space="preserve"> [Date and Time] </w:t>
      </w:r>
      <w:r>
        <w:rPr>
          <w:b/>
        </w:rPr>
        <w:t>Meeting Agenda:</w:t>
      </w:r>
      <w:r>
        <w:rPr/>
        <w:t xml:space="preserve"> [Brief outline] </w:t>
      </w:r>
      <w:r>
        <w:rPr>
          <w:b/>
        </w:rPr>
        <w:t>Document Review Period:</w:t>
      </w:r>
      <w:r>
        <w:rPr/>
        <w:t xml:space="preserve"> [e.g., "5 business days"] </w:t>
      </w:r>
      <w:r>
        <w:rPr>
          <w:b/>
        </w:rPr>
        <w:t>Formal Agreement Target:</w:t>
      </w:r>
      <w:r>
        <w:rPr/>
        <w:t xml:space="preserve"> [Expected date for MOU/contract signing]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</w:rPr>
        <w:t>Document Prepared By:</w:t>
      </w:r>
      <w:r>
        <w:rPr/>
        <w:t xml:space="preserve"> [Name] </w:t>
      </w:r>
      <w:r>
        <w:rPr>
          <w:b/>
        </w:rPr>
        <w:t>Date Prepared:</w:t>
      </w:r>
      <w:r>
        <w:rPr/>
        <w:t xml:space="preserve"> [DD/MM/YYYY] </w:t>
      </w:r>
      <w:r>
        <w:rPr>
          <w:b/>
        </w:rPr>
        <w:t>Document Version:</w:t>
      </w:r>
      <w:r>
        <w:rPr/>
        <w:t xml:space="preserve"> 1.0 </w:t>
      </w:r>
      <w:r>
        <w:rPr>
          <w:b/>
        </w:rPr>
        <w:t>Review Date:</w:t>
      </w:r>
      <w:r>
        <w:rPr/>
        <w:t xml:space="preserve"> [Next review date]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i/>
        </w:rPr>
        <w:t>This document should be reviewed and updated as discussions progress. Convert to formal MOU/contract once all preliminary terms are agreed upon by both parties.</w:t>
      </w:r>
    </w:p>
    <w:p>
      <w:pPr>
        <w:pStyle w:val="Normal"/>
      </w:pPr>
      <w:r>
        <w:rPr/>
      </w:r>
    </w:p>
    <w:p/>
    <w:p>
      <w:r>
        <w:t>________________________________________________________________________________</w:t>
      </w:r>
    </w:p>
    <w:p>
      <w:pPr>
        <w:jc w:val="center"/>
      </w:pPr>
      <w:r>
        <w:rPr>
          <w:i/>
          <w:color w:val="666666"/>
          <w:sz w:val="16"/>
        </w:rPr>
        <w:t>HerNest • Empathy First • Truth as Foundation • Sustainable Impact • Capacity, Not Dependency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